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894" w:rsidRPr="00B96B00" w:rsidRDefault="00B96B00" w:rsidP="00573FD3">
      <w:pPr>
        <w:pStyle w:val="Tytu"/>
        <w:tabs>
          <w:tab w:val="left" w:pos="851"/>
        </w:tabs>
        <w:spacing w:line="360" w:lineRule="auto"/>
        <w:rPr>
          <w:b/>
          <w:color w:val="215868"/>
          <w:sz w:val="36"/>
          <w:szCs w:val="36"/>
        </w:rPr>
      </w:pPr>
      <w:r w:rsidRPr="00B96B00">
        <w:rPr>
          <w:b/>
          <w:color w:val="215868"/>
          <w:sz w:val="36"/>
          <w:szCs w:val="36"/>
        </w:rPr>
        <w:t>Zadania</w:t>
      </w:r>
    </w:p>
    <w:p w:rsidR="00C123B1" w:rsidRDefault="00C123B1" w:rsidP="00C123B1">
      <w:pPr>
        <w:rPr>
          <w:lang w:eastAsia="pl-PL"/>
        </w:rPr>
      </w:pPr>
    </w:p>
    <w:p w:rsidR="0069283A" w:rsidRPr="00EF645A" w:rsidRDefault="00EF645A" w:rsidP="0069283A">
      <w:pPr>
        <w:pStyle w:val="Tytu"/>
        <w:numPr>
          <w:ilvl w:val="0"/>
          <w:numId w:val="16"/>
        </w:numPr>
        <w:tabs>
          <w:tab w:val="left" w:pos="426"/>
        </w:tabs>
        <w:spacing w:line="276" w:lineRule="auto"/>
        <w:ind w:right="1559"/>
        <w:rPr>
          <w:b/>
          <w:noProof/>
          <w:color w:val="215868"/>
          <w:sz w:val="32"/>
          <w:szCs w:val="28"/>
        </w:rPr>
      </w:pPr>
      <w:r w:rsidRPr="00EF645A">
        <w:rPr>
          <w:noProof/>
          <w:color w:val="215868"/>
          <w:sz w:val="32"/>
          <w:szCs w:val="28"/>
        </w:rPr>
        <w:t xml:space="preserve">Uzasadnij w oparciu o poznaną cechę przystawania trójkątów, że przekątna </w:t>
      </w:r>
      <w:r w:rsidRPr="00EF645A">
        <w:rPr>
          <w:b/>
          <w:noProof/>
          <w:color w:val="215868"/>
          <w:sz w:val="32"/>
          <w:szCs w:val="28"/>
        </w:rPr>
        <w:t>deltoidu</w:t>
      </w:r>
      <w:r w:rsidRPr="00EF645A">
        <w:rPr>
          <w:noProof/>
          <w:color w:val="215868"/>
          <w:sz w:val="32"/>
          <w:szCs w:val="28"/>
        </w:rPr>
        <w:t xml:space="preserve"> dzieli go na dwa trójkąty przystające</w:t>
      </w:r>
      <w:r>
        <w:rPr>
          <w:noProof/>
          <w:color w:val="215868"/>
          <w:sz w:val="32"/>
          <w:szCs w:val="28"/>
        </w:rPr>
        <w:t>.</w:t>
      </w:r>
      <w:r>
        <w:rPr>
          <w:noProof/>
          <w:color w:val="215868"/>
          <w:sz w:val="32"/>
          <w:szCs w:val="28"/>
        </w:rPr>
        <w:br/>
      </w:r>
    </w:p>
    <w:p w:rsidR="00EF645A" w:rsidRPr="00EF645A" w:rsidRDefault="00EF645A" w:rsidP="00EF645A">
      <w:pPr>
        <w:pStyle w:val="Tytu"/>
        <w:numPr>
          <w:ilvl w:val="0"/>
          <w:numId w:val="16"/>
        </w:numPr>
        <w:tabs>
          <w:tab w:val="left" w:pos="426"/>
        </w:tabs>
        <w:spacing w:line="276" w:lineRule="auto"/>
        <w:rPr>
          <w:b/>
          <w:noProof/>
          <w:color w:val="215868"/>
          <w:sz w:val="32"/>
          <w:szCs w:val="28"/>
        </w:rPr>
      </w:pPr>
      <w:r w:rsidRPr="00FF7491">
        <w:rPr>
          <w:noProof/>
          <w:color w:val="215868"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F9D9395" wp14:editId="7B337199">
                <wp:simplePos x="0" y="0"/>
                <wp:positionH relativeFrom="column">
                  <wp:posOffset>293370</wp:posOffset>
                </wp:positionH>
                <wp:positionV relativeFrom="paragraph">
                  <wp:posOffset>1059180</wp:posOffset>
                </wp:positionV>
                <wp:extent cx="5625465" cy="2209800"/>
                <wp:effectExtent l="0" t="0" r="13335" b="19050"/>
                <wp:wrapNone/>
                <wp:docPr id="20" name="Prostokąt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25465" cy="220980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0" o:spid="_x0000_s1026" style="position:absolute;margin-left:23.1pt;margin-top:83.4pt;width:442.95pt;height:17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" fillcolor="white [3201]" strokecolor="#9bbb59 [3206]" strokeweight="2pt"/>
            </w:pict>
          </mc:Fallback>
        </mc:AlternateContent>
      </w:r>
      <w:r w:rsidRPr="00EF645A">
        <w:rPr>
          <w:noProof/>
          <w:color w:val="215868"/>
          <w:sz w:val="32"/>
          <w:szCs w:val="28"/>
        </w:rPr>
        <w:t xml:space="preserve">Narysuj odcinek </w:t>
      </w:r>
      <w:r w:rsidRPr="00EF645A">
        <w:rPr>
          <w:b/>
          <w:noProof/>
          <w:color w:val="00B0F0"/>
          <w:sz w:val="32"/>
          <w:szCs w:val="28"/>
        </w:rPr>
        <w:t>a</w:t>
      </w:r>
      <w:r w:rsidRPr="00EF645A">
        <w:rPr>
          <w:noProof/>
          <w:color w:val="215868"/>
          <w:sz w:val="32"/>
          <w:szCs w:val="28"/>
        </w:rPr>
        <w:t xml:space="preserve"> i </w:t>
      </w:r>
      <w:r w:rsidRPr="00EF645A">
        <w:rPr>
          <w:b/>
          <w:noProof/>
          <w:color w:val="00B0F0"/>
          <w:sz w:val="32"/>
          <w:szCs w:val="28"/>
        </w:rPr>
        <w:t>b</w:t>
      </w:r>
      <w:r w:rsidRPr="00EF645A">
        <w:rPr>
          <w:noProof/>
          <w:color w:val="215868"/>
          <w:sz w:val="32"/>
          <w:szCs w:val="28"/>
        </w:rPr>
        <w:t xml:space="preserve">, oraz kąt rozwarty </w:t>
      </w:r>
      <w:r w:rsidRPr="00EF645A">
        <w:rPr>
          <w:b/>
          <w:noProof/>
          <w:color w:val="00B0F0"/>
          <w:sz w:val="32"/>
          <w:szCs w:val="28"/>
        </w:rPr>
        <w:t>β</w:t>
      </w:r>
      <w:r w:rsidRPr="00EF645A">
        <w:rPr>
          <w:noProof/>
          <w:color w:val="215868"/>
          <w:sz w:val="32"/>
          <w:szCs w:val="28"/>
        </w:rPr>
        <w:t xml:space="preserve">. </w:t>
      </w:r>
      <w:r>
        <w:rPr>
          <w:noProof/>
          <w:color w:val="215868"/>
          <w:sz w:val="32"/>
          <w:szCs w:val="28"/>
        </w:rPr>
        <w:br/>
      </w:r>
      <w:r w:rsidRPr="00EF645A">
        <w:rPr>
          <w:noProof/>
          <w:color w:val="215868"/>
          <w:sz w:val="32"/>
          <w:szCs w:val="28"/>
        </w:rPr>
        <w:t xml:space="preserve">Skonstruuj równoległobok o boki będą przystających do danych odcinków i kącie </w:t>
      </w:r>
      <w:r w:rsidRPr="00EF645A">
        <w:rPr>
          <w:b/>
          <w:noProof/>
          <w:color w:val="00B0F0"/>
          <w:sz w:val="32"/>
          <w:szCs w:val="28"/>
        </w:rPr>
        <w:t>β</w:t>
      </w:r>
      <w:r w:rsidRPr="00EF645A">
        <w:rPr>
          <w:noProof/>
          <w:color w:val="215868"/>
          <w:sz w:val="32"/>
          <w:szCs w:val="28"/>
        </w:rPr>
        <w:t xml:space="preserve"> zawartym między nimi</w:t>
      </w:r>
      <w:r w:rsidR="00A24AA0" w:rsidRPr="00A24AA0">
        <w:rPr>
          <w:noProof/>
          <w:color w:val="215868"/>
          <w:sz w:val="32"/>
          <w:szCs w:val="28"/>
        </w:rPr>
        <w:t>.</w:t>
      </w:r>
      <w:r>
        <w:rPr>
          <w:noProof/>
          <w:color w:val="215868"/>
          <w:sz w:val="32"/>
          <w:szCs w:val="28"/>
        </w:rPr>
        <w:br/>
      </w:r>
      <w:r>
        <w:rPr>
          <w:noProof/>
          <w:color w:val="215868"/>
          <w:sz w:val="32"/>
          <w:szCs w:val="28"/>
        </w:rPr>
        <w:br/>
      </w:r>
      <w:r>
        <w:rPr>
          <w:noProof/>
          <w:color w:val="215868"/>
          <w:sz w:val="32"/>
          <w:szCs w:val="28"/>
        </w:rPr>
        <w:br/>
      </w:r>
      <w:r>
        <w:rPr>
          <w:noProof/>
          <w:color w:val="215868"/>
          <w:sz w:val="32"/>
          <w:szCs w:val="28"/>
        </w:rPr>
        <w:br/>
      </w:r>
      <w:r>
        <w:rPr>
          <w:noProof/>
          <w:color w:val="215868"/>
          <w:sz w:val="32"/>
          <w:szCs w:val="28"/>
        </w:rPr>
        <w:br/>
      </w:r>
      <w:r>
        <w:rPr>
          <w:noProof/>
          <w:color w:val="215868"/>
          <w:sz w:val="32"/>
          <w:szCs w:val="28"/>
        </w:rPr>
        <w:br/>
      </w:r>
      <w:r>
        <w:rPr>
          <w:noProof/>
          <w:color w:val="215868"/>
          <w:sz w:val="32"/>
          <w:szCs w:val="28"/>
        </w:rPr>
        <w:br/>
      </w:r>
      <w:r>
        <w:rPr>
          <w:b/>
          <w:noProof/>
          <w:color w:val="215868"/>
          <w:sz w:val="32"/>
          <w:szCs w:val="28"/>
        </w:rPr>
        <w:br/>
      </w:r>
      <w:r>
        <w:rPr>
          <w:b/>
          <w:noProof/>
          <w:color w:val="215868"/>
          <w:sz w:val="32"/>
          <w:szCs w:val="28"/>
        </w:rPr>
        <w:br/>
      </w:r>
      <w:r>
        <w:rPr>
          <w:b/>
          <w:noProof/>
          <w:color w:val="215868"/>
          <w:sz w:val="32"/>
          <w:szCs w:val="28"/>
        </w:rPr>
        <w:br/>
      </w:r>
    </w:p>
    <w:p w:rsidR="00E33B11" w:rsidRPr="00EF645A" w:rsidRDefault="00EF645A" w:rsidP="00EF645A">
      <w:pPr>
        <w:pStyle w:val="Tytu"/>
        <w:numPr>
          <w:ilvl w:val="0"/>
          <w:numId w:val="16"/>
        </w:numPr>
        <w:tabs>
          <w:tab w:val="left" w:pos="426"/>
        </w:tabs>
        <w:spacing w:line="276" w:lineRule="auto"/>
        <w:rPr>
          <w:noProof/>
          <w:color w:val="215868"/>
          <w:sz w:val="32"/>
          <w:szCs w:val="28"/>
        </w:rPr>
      </w:pPr>
      <w:r>
        <w:rPr>
          <w:noProof/>
          <w:color w:val="215868"/>
          <w:sz w:val="32"/>
          <w:szCs w:val="28"/>
        </w:rPr>
        <w:drawing>
          <wp:anchor distT="0" distB="0" distL="114300" distR="114300" simplePos="0" relativeHeight="251683840" behindDoc="0" locked="0" layoutInCell="1" allowOverlap="1" wp14:anchorId="0A36FFDE" wp14:editId="7B02A6BC">
            <wp:simplePos x="0" y="0"/>
            <wp:positionH relativeFrom="column">
              <wp:posOffset>3150870</wp:posOffset>
            </wp:positionH>
            <wp:positionV relativeFrom="paragraph">
              <wp:posOffset>2534902</wp:posOffset>
            </wp:positionV>
            <wp:extent cx="3009265" cy="2080278"/>
            <wp:effectExtent l="0" t="0" r="635" b="0"/>
            <wp:wrapNone/>
            <wp:docPr id="24" name="Obraz 24" descr="C:\Users\Marcin\AppData\Local\Microsoft\Windows\Temporary Internet Files\Content.IE5\PYKLJD65\MP900438781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C:\Users\Marcin\AppData\Local\Microsoft\Windows\Temporary Internet Files\Content.IE5\PYKLJD65\MP900438781[1]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265" cy="20802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F645A">
        <w:rPr>
          <w:noProof/>
          <w:color w:val="215868"/>
          <w:sz w:val="32"/>
          <w:szCs w:val="28"/>
        </w:rPr>
        <w:t xml:space="preserve">Sprawdź, czy trójkąty </w:t>
      </w:r>
      <w:r w:rsidRPr="00EF645A">
        <w:rPr>
          <w:b/>
          <w:noProof/>
          <w:color w:val="215868"/>
          <w:sz w:val="32"/>
          <w:szCs w:val="28"/>
        </w:rPr>
        <w:t>ABC</w:t>
      </w:r>
      <w:r w:rsidRPr="00EF645A">
        <w:rPr>
          <w:noProof/>
          <w:color w:val="215868"/>
          <w:sz w:val="32"/>
          <w:szCs w:val="28"/>
        </w:rPr>
        <w:t xml:space="preserve"> i </w:t>
      </w:r>
      <w:r w:rsidRPr="00EF645A">
        <w:rPr>
          <w:b/>
          <w:noProof/>
          <w:color w:val="215868"/>
          <w:sz w:val="32"/>
          <w:szCs w:val="28"/>
        </w:rPr>
        <w:t>PRS</w:t>
      </w:r>
      <w:r w:rsidRPr="00EF645A">
        <w:rPr>
          <w:noProof/>
          <w:color w:val="215868"/>
          <w:sz w:val="32"/>
          <w:szCs w:val="28"/>
        </w:rPr>
        <w:t xml:space="preserve"> są przystające</w:t>
      </w:r>
      <w:r>
        <w:rPr>
          <w:noProof/>
          <w:color w:val="215868"/>
          <w:sz w:val="32"/>
          <w:szCs w:val="28"/>
        </w:rPr>
        <w:t>.</w:t>
      </w:r>
      <w:r>
        <w:rPr>
          <w:noProof/>
          <w:color w:val="215868"/>
          <w:sz w:val="32"/>
          <w:szCs w:val="28"/>
        </w:rPr>
        <w:br/>
      </w:r>
      <w:r>
        <w:rPr>
          <w:noProof/>
          <w:color w:val="215868"/>
          <w:sz w:val="32"/>
          <w:szCs w:val="28"/>
        </w:rPr>
        <w:br/>
      </w:r>
      <w:r>
        <w:object w:dxaOrig="8569" w:dyaOrig="286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8.4pt;height:143.4pt" o:ole="">
            <v:imagedata r:id="rId10" o:title=""/>
          </v:shape>
          <o:OLEObject Type="Embed" ProgID="CorelDraw.Graphic.15" ShapeID="_x0000_i1025" DrawAspect="Content" ObjectID="_1438934749" r:id="rId11"/>
        </w:object>
      </w:r>
      <w:r w:rsidR="00B317CB" w:rsidRPr="00EF645A">
        <w:rPr>
          <w:noProof/>
          <w:color w:val="215868"/>
          <w:sz w:val="32"/>
          <w:szCs w:val="28"/>
        </w:rPr>
        <w:br/>
      </w:r>
      <w:r w:rsidR="002136B7" w:rsidRPr="00EF645A">
        <w:rPr>
          <w:noProof/>
          <w:color w:val="215868"/>
          <w:sz w:val="32"/>
          <w:szCs w:val="28"/>
        </w:rPr>
        <w:br/>
      </w:r>
      <w:bookmarkStart w:id="0" w:name="_GoBack"/>
      <w:bookmarkEnd w:id="0"/>
    </w:p>
    <w:sectPr w:rsidR="00E33B11" w:rsidRPr="00EF645A" w:rsidSect="001400E4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39" w:code="9"/>
      <w:pgMar w:top="993" w:right="1134" w:bottom="851" w:left="1134" w:header="709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3D21" w:rsidRDefault="00693D21">
      <w:pPr>
        <w:spacing w:after="0" w:line="240" w:lineRule="auto"/>
      </w:pPr>
      <w:r>
        <w:separator/>
      </w:r>
    </w:p>
  </w:endnote>
  <w:endnote w:type="continuationSeparator" w:id="0">
    <w:p w:rsidR="00693D21" w:rsidRDefault="00693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B0E" w:rsidRDefault="00CD6123">
    <w:pPr>
      <w:pStyle w:val="Stopka"/>
    </w:pPr>
    <w:r>
      <w:rPr>
        <w:noProof/>
      </w:rPr>
      <w:drawing>
        <wp:anchor distT="0" distB="0" distL="114300" distR="114300" simplePos="0" relativeHeight="251660288" behindDoc="1" locked="0" layoutInCell="1" allowOverlap="1" wp14:anchorId="2E31983E" wp14:editId="3FAA5758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7543800" cy="1652270"/>
          <wp:effectExtent l="0" t="0" r="0" b="5080"/>
          <wp:wrapNone/>
          <wp:docPr id="614" name="Obraz 22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0872172"/>
      <w:docPartObj>
        <w:docPartGallery w:val="Page Numbers (Bottom of Page)"/>
        <w:docPartUnique/>
      </w:docPartObj>
    </w:sdtPr>
    <w:sdtEndPr/>
    <w:sdtContent>
      <w:p w:rsidR="00A43652" w:rsidRDefault="00A43652">
        <w:pPr>
          <w:pStyle w:val="Stopka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62336" behindDoc="0" locked="0" layoutInCell="1" allowOverlap="1" wp14:anchorId="04E59620" wp14:editId="76BD0437">
                  <wp:simplePos x="0" y="0"/>
                  <wp:positionH relativeFrom="margin">
                    <wp:posOffset>6288405</wp:posOffset>
                  </wp:positionH>
                  <wp:positionV relativeFrom="page">
                    <wp:posOffset>9972040</wp:posOffset>
                  </wp:positionV>
                  <wp:extent cx="436880" cy="716915"/>
                  <wp:effectExtent l="0" t="0" r="20320" b="26035"/>
                  <wp:wrapNone/>
                  <wp:docPr id="625" name="Grupa 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36880" cy="716915"/>
                            <a:chOff x="1743" y="14699"/>
                            <a:chExt cx="688" cy="1129"/>
                          </a:xfrm>
                        </wpg:grpSpPr>
                        <wps:wsp>
                          <wps:cNvPr id="626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7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A43652" w:rsidRPr="00A43652" w:rsidRDefault="00A43652">
                                <w:pPr>
                                  <w:pStyle w:val="Stopka"/>
                                  <w:jc w:val="center"/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</w:pPr>
                                <w:r w:rsidRPr="00A43652">
                                  <w:rPr>
                                    <w:color w:val="FFFFFF" w:themeColor="background1"/>
                                    <w:sz w:val="22"/>
                                    <w:szCs w:val="21"/>
                                  </w:rPr>
                                  <w:fldChar w:fldCharType="begin"/>
                                </w:r>
                                <w:r w:rsidRPr="00A43652">
                                  <w:rPr>
                                    <w:color w:val="FFFFFF" w:themeColor="background1"/>
                                  </w:rPr>
                                  <w:instrText>PAGE    \* MERGEFORMAT</w:instrText>
                                </w:r>
                                <w:r w:rsidRPr="00A43652">
                                  <w:rPr>
                                    <w:color w:val="FFFFFF" w:themeColor="background1"/>
                                    <w:sz w:val="22"/>
                                    <w:szCs w:val="21"/>
                                  </w:rPr>
                                  <w:fldChar w:fldCharType="separate"/>
                                </w:r>
                                <w:r w:rsidR="00EF645A" w:rsidRPr="00EF645A">
                                  <w:rPr>
                                    <w:noProof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1</w:t>
                                </w:r>
                                <w:r w:rsidRPr="00A43652"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upa 80" o:spid="_x0000_s1028" style="position:absolute;margin-left:495.15pt;margin-top:785.2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vQiaAMAACs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29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hPkcMAAADcAAAADwAAAGRycy9kb3ducmV2LnhtbESPQYvCMBSE78L+h/AW9qbpCluXahRZ&#10;EHoR0bqeH82zrTYvpYm1+uuNIHgcZuYbZrboTS06al1lWcH3KAJBnFtdcaFgn62GvyCcR9ZYWyYF&#10;N3KwmH8MZphoe+UtdTtfiABhl6CC0vsmkdLlJRl0I9sQB+9oW4M+yLaQusVrgJtajqMolgYrDgsl&#10;NvRXUn7eXYyCn3RiTi7Ntncvs/WhqzfN5V8q9fXZL6cgPPX+HX61U60gHsfwPBOO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oT5HDAAAA3AAAAA8AAAAAAAAAAAAA&#10;AAAAoQIAAGRycy9kb3ducmV2LnhtbFBLBQYAAAAABAAEAPkAAACRAwAAAAA=&#10;" strokecolor="#7f7f7f"/>
                  <v:rect id="Rectangle 78" o:spid="_x0000_s1030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0mE8YA&#10;AADcAAAADwAAAGRycy9kb3ducmV2LnhtbESPQWvCQBSE7wX/w/KE3upGD7ZGV5HYQqEXq6Xa2yP7&#10;mo3Jvg3ZbRL/fbcg9DjMzDfMajPYWnTU+tKxgukkAUGcO11yoeDj+PLwBMIHZI21Y1JwJQ+b9ehu&#10;hal2Pb9TdwiFiBD2KSowITSplD43ZNFPXEMcvW/XWgxRtoXULfYRbms5S5K5tFhyXDDYUGYorw4/&#10;VkFldpfnt+qanfmzy0770C++Tnul7sfDdgki0BD+w7f2q1Ywnz3C35l4BOT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K0mE8YAAADcAAAADwAAAAAAAAAAAAAAAACYAgAAZHJz&#10;L2Rvd25yZXYueG1sUEsFBgAAAAAEAAQA9QAAAIsDAAAAAA==&#10;" filled="f" strokecolor="#7f7f7f">
                    <v:textbox>
                      <w:txbxContent>
                        <w:p w:rsidR="00A43652" w:rsidRPr="00A43652" w:rsidRDefault="00A43652">
                          <w:pPr>
                            <w:pStyle w:val="Stopka"/>
                            <w:jc w:val="center"/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A43652">
                            <w:rPr>
                              <w:color w:val="FFFFFF" w:themeColor="background1"/>
                              <w:sz w:val="22"/>
                              <w:szCs w:val="21"/>
                            </w:rPr>
                            <w:fldChar w:fldCharType="begin"/>
                          </w:r>
                          <w:r w:rsidRPr="00A43652">
                            <w:rPr>
                              <w:color w:val="FFFFFF" w:themeColor="background1"/>
                            </w:rPr>
                            <w:instrText>PAGE    \* MERGEFORMAT</w:instrText>
                          </w:r>
                          <w:r w:rsidRPr="00A43652">
                            <w:rPr>
                              <w:color w:val="FFFFFF" w:themeColor="background1"/>
                              <w:sz w:val="22"/>
                              <w:szCs w:val="21"/>
                            </w:rPr>
                            <w:fldChar w:fldCharType="separate"/>
                          </w:r>
                          <w:r w:rsidR="00EF645A" w:rsidRPr="00EF645A">
                            <w:rPr>
                              <w:noProof/>
                              <w:color w:val="FFFFFF" w:themeColor="background1"/>
                              <w:sz w:val="16"/>
                              <w:szCs w:val="16"/>
                            </w:rPr>
                            <w:t>1</w:t>
                          </w:r>
                          <w:r w:rsidRPr="00A43652"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A6E" w:rsidRDefault="00CD6123" w:rsidP="00391A6E">
    <w:pPr>
      <w:pStyle w:val="Stopka"/>
      <w:ind w:hanging="990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71C8264" wp14:editId="3BC305D4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6772275" cy="1652270"/>
          <wp:effectExtent l="0" t="0" r="9525" b="5080"/>
          <wp:wrapNone/>
          <wp:docPr id="608" name="Obraz 21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1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72275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3D21" w:rsidRDefault="00693D21">
      <w:pPr>
        <w:spacing w:after="0" w:line="240" w:lineRule="auto"/>
      </w:pPr>
      <w:r>
        <w:separator/>
      </w:r>
    </w:p>
  </w:footnote>
  <w:footnote w:type="continuationSeparator" w:id="0">
    <w:p w:rsidR="00693D21" w:rsidRDefault="00693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CD6123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C37FFAD" wp14:editId="2B5852E9">
              <wp:simplePos x="0" y="0"/>
              <wp:positionH relativeFrom="page">
                <wp:posOffset>6964680</wp:posOffset>
              </wp:positionH>
              <wp:positionV relativeFrom="page">
                <wp:posOffset>1394460</wp:posOffset>
              </wp:positionV>
              <wp:extent cx="409575" cy="7101840"/>
              <wp:effectExtent l="0" t="0" r="0" b="3810"/>
              <wp:wrapNone/>
              <wp:docPr id="616" name="Pole tekstowe 3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7101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2C4363" w:rsidRDefault="00D71C76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D71C76">
                            <w:rPr>
                              <w:rFonts w:ascii="Times New Roman" w:hAnsi="Times New Roman"/>
                              <w:color w:val="FFFFFF" w:themeColor="background1"/>
                              <w:sz w:val="24"/>
                              <w:szCs w:val="24"/>
                            </w:rPr>
                            <w:t xml:space="preserve">Cecha przystawania trójkątów. Cecha bok, </w:t>
                          </w:r>
                          <w:r w:rsidR="00A24AA0">
                            <w:rPr>
                              <w:rFonts w:ascii="Times New Roman" w:hAnsi="Times New Roman"/>
                              <w:color w:val="FFFFFF" w:themeColor="background1"/>
                              <w:sz w:val="24"/>
                              <w:szCs w:val="24"/>
                            </w:rPr>
                            <w:t>kąt</w:t>
                          </w:r>
                          <w:r w:rsidRPr="00D71C76">
                            <w:rPr>
                              <w:rFonts w:ascii="Times New Roman" w:hAnsi="Times New Roman"/>
                              <w:color w:val="FFFFFF" w:themeColor="background1"/>
                              <w:sz w:val="24"/>
                              <w:szCs w:val="24"/>
                            </w:rPr>
                            <w:t>, bok</w:t>
                          </w:r>
                          <w:r w:rsidR="00C123B1" w:rsidRPr="00445235">
                            <w:rPr>
                              <w:rFonts w:ascii="Times New Roman" w:hAnsi="Times New Roman"/>
                              <w:color w:val="FFFFFF" w:themeColor="background1"/>
                              <w:sz w:val="24"/>
                              <w:szCs w:val="24"/>
                            </w:rPr>
                            <w:t>.</w:t>
                          </w:r>
                          <w:r w:rsidR="00A45772" w:rsidRPr="00445235">
                            <w:rPr>
                              <w:color w:val="FFFFFF" w:themeColor="background1"/>
                            </w:rPr>
                            <w:t xml:space="preserve">  </w:t>
                          </w:r>
                          <w:r w:rsidR="00445235" w:rsidRPr="005E12F5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III etap edukacyjny</w:t>
                          </w:r>
                        </w:p>
                        <w:p w:rsidR="00B2641F" w:rsidRPr="002C4363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95" o:spid="_x0000_s1026" type="#_x0000_t202" style="position:absolute;margin-left:548.4pt;margin-top:109.8pt;width:32.25pt;height:559.2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2C4363" w:rsidRDefault="00D71C76">
                    <w:pPr>
                      <w:jc w:val="center"/>
                      <w:rPr>
                        <w:color w:val="FFFFFF"/>
                      </w:rPr>
                    </w:pPr>
                    <w:r w:rsidRPr="00D71C76">
                      <w:rPr>
                        <w:rFonts w:ascii="Times New Roman" w:hAnsi="Times New Roman"/>
                        <w:color w:val="FFFFFF" w:themeColor="background1"/>
                        <w:sz w:val="24"/>
                        <w:szCs w:val="24"/>
                      </w:rPr>
                      <w:t xml:space="preserve">Cecha przystawania trójkątów. Cecha bok, </w:t>
                    </w:r>
                    <w:r w:rsidR="00A24AA0">
                      <w:rPr>
                        <w:rFonts w:ascii="Times New Roman" w:hAnsi="Times New Roman"/>
                        <w:color w:val="FFFFFF" w:themeColor="background1"/>
                        <w:sz w:val="24"/>
                        <w:szCs w:val="24"/>
                      </w:rPr>
                      <w:t>kąt</w:t>
                    </w:r>
                    <w:r w:rsidRPr="00D71C76">
                      <w:rPr>
                        <w:rFonts w:ascii="Times New Roman" w:hAnsi="Times New Roman"/>
                        <w:color w:val="FFFFFF" w:themeColor="background1"/>
                        <w:sz w:val="24"/>
                        <w:szCs w:val="24"/>
                      </w:rPr>
                      <w:t>, bok</w:t>
                    </w:r>
                    <w:r w:rsidR="00C123B1" w:rsidRPr="00445235">
                      <w:rPr>
                        <w:rFonts w:ascii="Times New Roman" w:hAnsi="Times New Roman"/>
                        <w:color w:val="FFFFFF" w:themeColor="background1"/>
                        <w:sz w:val="24"/>
                        <w:szCs w:val="24"/>
                      </w:rPr>
                      <w:t>.</w:t>
                    </w:r>
                    <w:r w:rsidR="00A45772" w:rsidRPr="00445235">
                      <w:rPr>
                        <w:color w:val="FFFFFF" w:themeColor="background1"/>
                      </w:rPr>
                      <w:t xml:space="preserve">  </w:t>
                    </w:r>
                    <w:r w:rsidR="00445235" w:rsidRPr="005E12F5">
                      <w:rPr>
                        <w:rFonts w:ascii="Times New Roman" w:hAnsi="Times New Roman"/>
                        <w:sz w:val="24"/>
                        <w:szCs w:val="24"/>
                      </w:rPr>
                      <w:t>III etap edukacyjny</w:t>
                    </w:r>
                  </w:p>
                  <w:p w:rsidR="00B2641F" w:rsidRPr="002C4363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76717DEC" wp14:editId="7AF8B94C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57150" t="19050" r="81280" b="89535"/>
              <wp:wrapNone/>
              <wp:docPr id="615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chemeClr val="accent5">
                          <a:lumMod val="50000"/>
                        </a:schemeClr>
                      </a:solidFill>
                      <a:ln>
                        <a:headEnd/>
                        <a:tailEnd/>
                      </a:ln>
                    </wps:spPr>
                    <wps:style>
                      <a:lnRef idx="1">
                        <a:schemeClr val="accent5"/>
                      </a:lnRef>
                      <a:fillRef idx="3">
                        <a:schemeClr val="accent5"/>
                      </a:fillRef>
                      <a:effectRef idx="2">
                        <a:schemeClr val="accent5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4" o:spid="_x0000_s1027" style="position:absolute;margin-left:541.75pt;margin-top:0;width:53.6pt;height:841.95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" fillcolor="#205867 [1608]" strokecolor="#40a7c2 [3048]">
              <v:shadow on="t" color="black" opacity="22937f" origin=",.5" offset="0,.63889mm"/>
              <v:path arrowok="t"/>
              <v:textbox>
                <w:txbxContent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CD6123" w:rsidP="008D3515">
    <w:pPr>
      <w:pStyle w:val="Nagwek"/>
      <w:tabs>
        <w:tab w:val="clear" w:pos="4320"/>
        <w:tab w:val="clear" w:pos="8640"/>
        <w:tab w:val="left" w:pos="3918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C57B3D5" wp14:editId="5B9AC3F9">
              <wp:simplePos x="0" y="0"/>
              <wp:positionH relativeFrom="page">
                <wp:posOffset>7012940</wp:posOffset>
              </wp:positionH>
              <wp:positionV relativeFrom="page">
                <wp:posOffset>2940050</wp:posOffset>
              </wp:positionV>
              <wp:extent cx="409575" cy="4812030"/>
              <wp:effectExtent l="0" t="0" r="0" b="7620"/>
              <wp:wrapNone/>
              <wp:docPr id="610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38484B" w:rsidRDefault="006F45E2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7F6E2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Odejmowanie pamięciowe</w:t>
                          </w:r>
                          <w:r w:rsidR="00B2641F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.</w:t>
                          </w:r>
                          <w:r w:rsidR="00B2641F" w:rsidRPr="00E17053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 xml:space="preserve"> </w:t>
                          </w:r>
                          <w:r w:rsidR="00B2641F" w:rsidRPr="0038484B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>Klasa 4</w:t>
                          </w:r>
                        </w:p>
                        <w:p w:rsidR="00B2641F" w:rsidRPr="0038484B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31" type="#_x0000_t202" style="position:absolute;margin-left:552.2pt;margin-top:231.5pt;width:32.25pt;height:378.9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38484B" w:rsidRDefault="006F45E2">
                    <w:pPr>
                      <w:jc w:val="center"/>
                      <w:rPr>
                        <w:color w:val="FFFFFF"/>
                      </w:rPr>
                    </w:pPr>
                    <w:r w:rsidRPr="007F6E27">
                      <w:rPr>
                        <w:rFonts w:ascii="Times New Roman" w:hAnsi="Times New Roman"/>
                        <w:sz w:val="24"/>
                        <w:szCs w:val="24"/>
                      </w:rPr>
                      <w:t>Odejmowanie pamięciowe</w:t>
                    </w:r>
                    <w:r w:rsidR="00B2641F">
                      <w:rPr>
                        <w:rFonts w:ascii="Times New Roman" w:hAnsi="Times New Roman"/>
                        <w:sz w:val="24"/>
                        <w:szCs w:val="24"/>
                      </w:rPr>
                      <w:t>.</w:t>
                    </w:r>
                    <w:r w:rsidR="00B2641F" w:rsidRPr="00E17053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 xml:space="preserve"> </w:t>
                    </w:r>
                    <w:r w:rsidR="00B2641F" w:rsidRPr="0038484B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>Klasa 4</w:t>
                    </w:r>
                  </w:p>
                  <w:p w:rsidR="00B2641F" w:rsidRPr="0038484B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5B5D203D" wp14:editId="1EAABCDF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19050" t="19050" r="43180" b="51435"/>
              <wp:wrapNone/>
              <wp:docPr id="609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rgbClr val="9BBB59"/>
                      </a:solidFill>
                      <a:ln w="38100" algn="ctr">
                        <a:solidFill>
                          <a:srgbClr val="F2F2F2"/>
                        </a:solidFill>
                        <a:miter lim="800000"/>
                        <a:headEnd/>
                        <a:tailEnd/>
                      </a:ln>
                      <a:effectLst>
                        <a:outerShdw dist="28398" dir="3806097" algn="ctr" rotWithShape="0">
                          <a:srgbClr val="4E6128">
                            <a:alpha val="50000"/>
                          </a:srgbClr>
                        </a:outerShdw>
                      </a:effectLst>
                    </wps:spPr>
                    <wps:txbx>
                      <w:txbxContent>
                        <w:p w:rsidR="00B20E1A" w:rsidRDefault="00B20E1A" w:rsidP="00B20E1A">
                          <w:pPr>
                            <w:rPr>
                              <w:rFonts w:eastAsia="Times New Roman"/>
                            </w:rPr>
                          </w:pPr>
                        </w:p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32" style="position:absolute;margin-left:541.75pt;margin-top:0;width:53.6pt;height:841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" fillcolor="#9bbb59" strokecolor="#f2f2f2" strokeweight="3pt">
              <v:shadow on="t" color="#4e6128" opacity=".5" offset="1pt"/>
              <v:path arrowok="t"/>
              <v:textbox>
                <w:txbxContent>
                  <w:p w:rsidR="00B20E1A" w:rsidRDefault="00B20E1A" w:rsidP="00B20E1A">
                    <w:pPr>
                      <w:rPr>
                        <w:rFonts w:eastAsia="Times New Roman"/>
                      </w:rPr>
                    </w:pPr>
                  </w:p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B2641F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hint="default"/>
        <w:color w:val="9C007F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hint="default"/>
        <w:color w:val="9C007F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hint="default"/>
        <w:color w:val="FF388C"/>
      </w:rPr>
    </w:lvl>
  </w:abstractNum>
  <w:abstractNum w:abstractNumId="5">
    <w:nsid w:val="0E6E34E8"/>
    <w:multiLevelType w:val="multilevel"/>
    <w:tmpl w:val="0E6A63A8"/>
    <w:numStyleLink w:val="Styl1"/>
  </w:abstractNum>
  <w:abstractNum w:abstractNumId="6">
    <w:nsid w:val="18692E90"/>
    <w:multiLevelType w:val="multilevel"/>
    <w:tmpl w:val="C9B83F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mbria" w:hAnsi="Cambria" w:hint="default"/>
        <w:b/>
        <w:i w:val="0"/>
        <w:color w:val="7030A0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10"/>
      </w:pPr>
      <w:rPr>
        <w:rFonts w:ascii="Cambria" w:hAnsi="Cambria" w:cs="Times New Roman" w:hint="default"/>
        <w:b w:val="0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7">
    <w:nsid w:val="197C6FB6"/>
    <w:multiLevelType w:val="multilevel"/>
    <w:tmpl w:val="C9B83F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mbria" w:hAnsi="Cambria" w:hint="default"/>
        <w:b/>
        <w:i w:val="0"/>
        <w:color w:val="7030A0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10"/>
      </w:pPr>
      <w:rPr>
        <w:rFonts w:ascii="Cambria" w:hAnsi="Cambria" w:cs="Times New Roman" w:hint="default"/>
        <w:b w:val="0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8">
    <w:nsid w:val="1D7719BE"/>
    <w:multiLevelType w:val="hybridMultilevel"/>
    <w:tmpl w:val="8F9A7D0C"/>
    <w:lvl w:ilvl="0" w:tplc="04E081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249F30D3"/>
    <w:multiLevelType w:val="hybridMultilevel"/>
    <w:tmpl w:val="4B520014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i w:val="0"/>
        <w:color w:val="7030A0"/>
        <w:sz w:val="32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30112A48"/>
    <w:multiLevelType w:val="hybridMultilevel"/>
    <w:tmpl w:val="6F3264E0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34810931"/>
    <w:multiLevelType w:val="multilevel"/>
    <w:tmpl w:val="F78C7694"/>
    <w:styleLink w:val="Styl2"/>
    <w:lvl w:ilvl="0">
      <w:start w:val="1"/>
      <w:numFmt w:val="decimal"/>
      <w:lvlText w:val="%1."/>
      <w:lvlJc w:val="left"/>
      <w:pPr>
        <w:ind w:left="1998" w:hanging="360"/>
      </w:pPr>
      <w:rPr>
        <w:rFonts w:asciiTheme="majorHAnsi" w:hAnsiTheme="majorHAnsi" w:hint="default"/>
        <w:color w:val="7030A0"/>
      </w:rPr>
    </w:lvl>
    <w:lvl w:ilvl="1">
      <w:start w:val="1"/>
      <w:numFmt w:val="lowerLetter"/>
      <w:lvlText w:val="%2)"/>
      <w:lvlJc w:val="left"/>
      <w:pPr>
        <w:ind w:left="2718" w:hanging="360"/>
      </w:pPr>
      <w:rPr>
        <w:rFonts w:ascii="Cambria" w:hAnsi="Cambria" w:hint="default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12">
    <w:nsid w:val="34915276"/>
    <w:multiLevelType w:val="multilevel"/>
    <w:tmpl w:val="F78C7694"/>
    <w:numStyleLink w:val="Styl2"/>
  </w:abstractNum>
  <w:abstractNum w:abstractNumId="13">
    <w:nsid w:val="3F167753"/>
    <w:multiLevelType w:val="multilevel"/>
    <w:tmpl w:val="BCE4218E"/>
    <w:lvl w:ilvl="0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7030A0"/>
      </w:rPr>
    </w:lvl>
    <w:lvl w:ilvl="1">
      <w:start w:val="1"/>
      <w:numFmt w:val="decimal"/>
      <w:lvlText w:val="%2."/>
      <w:lvlJc w:val="left"/>
      <w:pPr>
        <w:ind w:left="2718" w:hanging="360"/>
      </w:pPr>
      <w:rPr>
        <w:rFonts w:ascii="Cambria" w:eastAsia="Times New Roman" w:hAnsi="Cambria" w:cs="Times New Roman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</w:lvl>
    <w:lvl w:ilvl="3">
      <w:start w:val="1"/>
      <w:numFmt w:val="decimal"/>
      <w:lvlText w:val="%4."/>
      <w:lvlJc w:val="left"/>
      <w:pPr>
        <w:ind w:left="4158" w:hanging="360"/>
      </w:pPr>
    </w:lvl>
    <w:lvl w:ilvl="4">
      <w:start w:val="1"/>
      <w:numFmt w:val="lowerLetter"/>
      <w:lvlText w:val="%5."/>
      <w:lvlJc w:val="left"/>
      <w:pPr>
        <w:ind w:left="4878" w:hanging="360"/>
      </w:pPr>
    </w:lvl>
    <w:lvl w:ilvl="5">
      <w:start w:val="1"/>
      <w:numFmt w:val="lowerRoman"/>
      <w:lvlText w:val="%6."/>
      <w:lvlJc w:val="right"/>
      <w:pPr>
        <w:ind w:left="5598" w:hanging="180"/>
      </w:pPr>
    </w:lvl>
    <w:lvl w:ilvl="6">
      <w:start w:val="1"/>
      <w:numFmt w:val="decimal"/>
      <w:lvlText w:val="%7."/>
      <w:lvlJc w:val="left"/>
      <w:pPr>
        <w:ind w:left="6318" w:hanging="360"/>
      </w:pPr>
    </w:lvl>
    <w:lvl w:ilvl="7">
      <w:start w:val="1"/>
      <w:numFmt w:val="lowerLetter"/>
      <w:lvlText w:val="%8."/>
      <w:lvlJc w:val="left"/>
      <w:pPr>
        <w:ind w:left="7038" w:hanging="360"/>
      </w:pPr>
    </w:lvl>
    <w:lvl w:ilvl="8">
      <w:start w:val="1"/>
      <w:numFmt w:val="lowerRoman"/>
      <w:lvlText w:val="%9."/>
      <w:lvlJc w:val="right"/>
      <w:pPr>
        <w:ind w:left="7758" w:hanging="180"/>
      </w:pPr>
    </w:lvl>
  </w:abstractNum>
  <w:abstractNum w:abstractNumId="14">
    <w:nsid w:val="61E96294"/>
    <w:multiLevelType w:val="hybridMultilevel"/>
    <w:tmpl w:val="72E8CA7A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658A25E4"/>
    <w:multiLevelType w:val="multilevel"/>
    <w:tmpl w:val="C9B83F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mbria" w:hAnsi="Cambria" w:hint="default"/>
        <w:b/>
        <w:i w:val="0"/>
        <w:color w:val="7030A0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10"/>
      </w:pPr>
      <w:rPr>
        <w:rFonts w:ascii="Cambria" w:hAnsi="Cambria" w:cs="Times New Roman" w:hint="default"/>
        <w:b w:val="0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16">
    <w:nsid w:val="663C62E2"/>
    <w:multiLevelType w:val="hybridMultilevel"/>
    <w:tmpl w:val="BCE4218E"/>
    <w:lvl w:ilvl="0" w:tplc="26F02EB4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7030A0"/>
      </w:rPr>
    </w:lvl>
    <w:lvl w:ilvl="1" w:tplc="B2084974">
      <w:start w:val="1"/>
      <w:numFmt w:val="decimal"/>
      <w:lvlText w:val="%2."/>
      <w:lvlJc w:val="left"/>
      <w:pPr>
        <w:ind w:left="2718" w:hanging="360"/>
      </w:pPr>
      <w:rPr>
        <w:rFonts w:ascii="Cambria" w:eastAsia="Times New Roman" w:hAnsi="Cambria" w:cs="Times New Roman"/>
        <w:color w:val="7030A0"/>
      </w:rPr>
    </w:lvl>
    <w:lvl w:ilvl="2" w:tplc="0415001B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17">
    <w:nsid w:val="6C651CDD"/>
    <w:multiLevelType w:val="multilevel"/>
    <w:tmpl w:val="0E6A63A8"/>
    <w:styleLink w:val="Styl1"/>
    <w:lvl w:ilvl="0">
      <w:start w:val="1"/>
      <w:numFmt w:val="decimal"/>
      <w:lvlText w:val="%1."/>
      <w:lvlJc w:val="left"/>
      <w:pPr>
        <w:ind w:left="1866" w:hanging="360"/>
      </w:pPr>
      <w:rPr>
        <w:rFonts w:asciiTheme="majorHAnsi" w:hAnsiTheme="majorHAnsi" w:hint="default"/>
        <w:b/>
        <w:i w:val="0"/>
        <w:color w:val="7030A0"/>
        <w:sz w:val="32"/>
      </w:rPr>
    </w:lvl>
    <w:lvl w:ilvl="1">
      <w:start w:val="1"/>
      <w:numFmt w:val="lowerLetter"/>
      <w:lvlText w:val="%2)"/>
      <w:lvlJc w:val="left"/>
      <w:pPr>
        <w:ind w:left="2041" w:hanging="340"/>
      </w:pPr>
      <w:rPr>
        <w:rFonts w:asciiTheme="majorHAnsi" w:hAnsiTheme="majorHAnsi" w:hint="default"/>
        <w:color w:val="7030A0"/>
      </w:rPr>
    </w:lvl>
    <w:lvl w:ilvl="2">
      <w:start w:val="1"/>
      <w:numFmt w:val="lowerRoman"/>
      <w:lvlText w:val="%3."/>
      <w:lvlJc w:val="right"/>
      <w:pPr>
        <w:ind w:left="330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2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4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6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8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90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26" w:hanging="18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16"/>
  </w:num>
  <w:num w:numId="8">
    <w:abstractNumId w:val="14"/>
  </w:num>
  <w:num w:numId="9">
    <w:abstractNumId w:val="10"/>
  </w:num>
  <w:num w:numId="10">
    <w:abstractNumId w:val="8"/>
  </w:num>
  <w:num w:numId="11">
    <w:abstractNumId w:val="17"/>
  </w:num>
  <w:num w:numId="12">
    <w:abstractNumId w:val="5"/>
  </w:num>
  <w:num w:numId="13">
    <w:abstractNumId w:val="11"/>
  </w:num>
  <w:num w:numId="14">
    <w:abstractNumId w:val="12"/>
  </w:num>
  <w:num w:numId="15">
    <w:abstractNumId w:val="13"/>
  </w:num>
  <w:num w:numId="16">
    <w:abstractNumId w:val="7"/>
  </w:num>
  <w:num w:numId="17">
    <w:abstractNumId w:val="6"/>
  </w:num>
  <w:num w:numId="18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attachedTemplate r:id="rId1"/>
  <w:defaultTabStop w:val="709"/>
  <w:hyphenationZone w:val="420"/>
  <w:drawingGridHorizontalSpacing w:val="110"/>
  <w:displayHorizontalDrawingGridEvery w:val="2"/>
  <w:characterSpacingControl w:val="doNotCompress"/>
  <w:hdrShapeDefaults>
    <o:shapedefaults v:ext="edit" spidmax="2049">
      <o:colormru v:ext="edit" colors="#6f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515"/>
    <w:rsid w:val="00002161"/>
    <w:rsid w:val="00006703"/>
    <w:rsid w:val="00014630"/>
    <w:rsid w:val="00014BE1"/>
    <w:rsid w:val="000242FB"/>
    <w:rsid w:val="00024628"/>
    <w:rsid w:val="00026B64"/>
    <w:rsid w:val="000335B4"/>
    <w:rsid w:val="00034A5D"/>
    <w:rsid w:val="00057357"/>
    <w:rsid w:val="00060DF6"/>
    <w:rsid w:val="00061311"/>
    <w:rsid w:val="00063670"/>
    <w:rsid w:val="00065FE4"/>
    <w:rsid w:val="00066249"/>
    <w:rsid w:val="00071C70"/>
    <w:rsid w:val="00074D45"/>
    <w:rsid w:val="00076A0C"/>
    <w:rsid w:val="000971A1"/>
    <w:rsid w:val="000A0867"/>
    <w:rsid w:val="000A2600"/>
    <w:rsid w:val="000C3545"/>
    <w:rsid w:val="000D10B5"/>
    <w:rsid w:val="000D1D6A"/>
    <w:rsid w:val="000E4DE2"/>
    <w:rsid w:val="000E7550"/>
    <w:rsid w:val="001051BC"/>
    <w:rsid w:val="001160C8"/>
    <w:rsid w:val="00116D82"/>
    <w:rsid w:val="00135A05"/>
    <w:rsid w:val="001400E4"/>
    <w:rsid w:val="00155D95"/>
    <w:rsid w:val="00162F6D"/>
    <w:rsid w:val="001749F4"/>
    <w:rsid w:val="00185C0E"/>
    <w:rsid w:val="00190708"/>
    <w:rsid w:val="001914FB"/>
    <w:rsid w:val="00193CE8"/>
    <w:rsid w:val="001A18F1"/>
    <w:rsid w:val="001B1E8D"/>
    <w:rsid w:val="001B3C03"/>
    <w:rsid w:val="001C6BB5"/>
    <w:rsid w:val="001D31CB"/>
    <w:rsid w:val="001F0A36"/>
    <w:rsid w:val="00200894"/>
    <w:rsid w:val="002011E6"/>
    <w:rsid w:val="00204AE9"/>
    <w:rsid w:val="002055CF"/>
    <w:rsid w:val="002136B7"/>
    <w:rsid w:val="002152B5"/>
    <w:rsid w:val="00216359"/>
    <w:rsid w:val="00231F5F"/>
    <w:rsid w:val="00237873"/>
    <w:rsid w:val="002411EC"/>
    <w:rsid w:val="00241DB3"/>
    <w:rsid w:val="00254E25"/>
    <w:rsid w:val="00267346"/>
    <w:rsid w:val="00282A47"/>
    <w:rsid w:val="002843F1"/>
    <w:rsid w:val="002957F1"/>
    <w:rsid w:val="002B424A"/>
    <w:rsid w:val="002B65A3"/>
    <w:rsid w:val="002C2BC9"/>
    <w:rsid w:val="002C4363"/>
    <w:rsid w:val="002E7CAF"/>
    <w:rsid w:val="003012F8"/>
    <w:rsid w:val="003045CA"/>
    <w:rsid w:val="00313C00"/>
    <w:rsid w:val="00313C77"/>
    <w:rsid w:val="00322D94"/>
    <w:rsid w:val="003245E6"/>
    <w:rsid w:val="00335D2A"/>
    <w:rsid w:val="003367CA"/>
    <w:rsid w:val="0034678F"/>
    <w:rsid w:val="00347F81"/>
    <w:rsid w:val="00363955"/>
    <w:rsid w:val="00364E53"/>
    <w:rsid w:val="0036692F"/>
    <w:rsid w:val="00367BDF"/>
    <w:rsid w:val="003810ED"/>
    <w:rsid w:val="00382C0E"/>
    <w:rsid w:val="00384396"/>
    <w:rsid w:val="0038484B"/>
    <w:rsid w:val="0038487C"/>
    <w:rsid w:val="00384986"/>
    <w:rsid w:val="00386D66"/>
    <w:rsid w:val="00391A6E"/>
    <w:rsid w:val="003B4190"/>
    <w:rsid w:val="003B51C4"/>
    <w:rsid w:val="003C2150"/>
    <w:rsid w:val="003C50D3"/>
    <w:rsid w:val="00430A71"/>
    <w:rsid w:val="0043523E"/>
    <w:rsid w:val="00445235"/>
    <w:rsid w:val="00456B46"/>
    <w:rsid w:val="004624D3"/>
    <w:rsid w:val="00483427"/>
    <w:rsid w:val="0048674D"/>
    <w:rsid w:val="00494865"/>
    <w:rsid w:val="00495CF1"/>
    <w:rsid w:val="004D4F5A"/>
    <w:rsid w:val="004E612C"/>
    <w:rsid w:val="004F4C42"/>
    <w:rsid w:val="005163B4"/>
    <w:rsid w:val="0052070C"/>
    <w:rsid w:val="00524E3C"/>
    <w:rsid w:val="00525657"/>
    <w:rsid w:val="00526002"/>
    <w:rsid w:val="00533D49"/>
    <w:rsid w:val="00541E77"/>
    <w:rsid w:val="0056116C"/>
    <w:rsid w:val="00567D35"/>
    <w:rsid w:val="00573FD3"/>
    <w:rsid w:val="00576739"/>
    <w:rsid w:val="0058526E"/>
    <w:rsid w:val="005858B0"/>
    <w:rsid w:val="0059065E"/>
    <w:rsid w:val="005965CF"/>
    <w:rsid w:val="00597AC4"/>
    <w:rsid w:val="005A522C"/>
    <w:rsid w:val="005B3020"/>
    <w:rsid w:val="005B3E89"/>
    <w:rsid w:val="005B6113"/>
    <w:rsid w:val="005C0538"/>
    <w:rsid w:val="005C1B24"/>
    <w:rsid w:val="005D1E81"/>
    <w:rsid w:val="005E1805"/>
    <w:rsid w:val="005E31C7"/>
    <w:rsid w:val="005E5D03"/>
    <w:rsid w:val="00602A02"/>
    <w:rsid w:val="006055F4"/>
    <w:rsid w:val="00631483"/>
    <w:rsid w:val="006369DA"/>
    <w:rsid w:val="00656333"/>
    <w:rsid w:val="0066326B"/>
    <w:rsid w:val="00670B64"/>
    <w:rsid w:val="00674085"/>
    <w:rsid w:val="0069283A"/>
    <w:rsid w:val="00693C94"/>
    <w:rsid w:val="00693D21"/>
    <w:rsid w:val="006C3566"/>
    <w:rsid w:val="006D3270"/>
    <w:rsid w:val="006E6451"/>
    <w:rsid w:val="006F0410"/>
    <w:rsid w:val="006F45E2"/>
    <w:rsid w:val="006F542C"/>
    <w:rsid w:val="006F7F39"/>
    <w:rsid w:val="0070112E"/>
    <w:rsid w:val="00710464"/>
    <w:rsid w:val="007137D8"/>
    <w:rsid w:val="0072290E"/>
    <w:rsid w:val="00723E7A"/>
    <w:rsid w:val="007404D3"/>
    <w:rsid w:val="00744622"/>
    <w:rsid w:val="00745688"/>
    <w:rsid w:val="00784236"/>
    <w:rsid w:val="00786B2F"/>
    <w:rsid w:val="007A1EF6"/>
    <w:rsid w:val="007A5143"/>
    <w:rsid w:val="007B4978"/>
    <w:rsid w:val="007D0166"/>
    <w:rsid w:val="007F7E19"/>
    <w:rsid w:val="00815B14"/>
    <w:rsid w:val="00822FD0"/>
    <w:rsid w:val="00843353"/>
    <w:rsid w:val="00850ED2"/>
    <w:rsid w:val="0086594A"/>
    <w:rsid w:val="0087262D"/>
    <w:rsid w:val="00875826"/>
    <w:rsid w:val="00886633"/>
    <w:rsid w:val="008A2553"/>
    <w:rsid w:val="008C3BDB"/>
    <w:rsid w:val="008D3515"/>
    <w:rsid w:val="008E0E29"/>
    <w:rsid w:val="008E3144"/>
    <w:rsid w:val="008F2AF5"/>
    <w:rsid w:val="008F7EA5"/>
    <w:rsid w:val="00903943"/>
    <w:rsid w:val="0092452D"/>
    <w:rsid w:val="00937563"/>
    <w:rsid w:val="00942478"/>
    <w:rsid w:val="009554A9"/>
    <w:rsid w:val="0095731E"/>
    <w:rsid w:val="009605F2"/>
    <w:rsid w:val="00961005"/>
    <w:rsid w:val="00965137"/>
    <w:rsid w:val="00986499"/>
    <w:rsid w:val="00995842"/>
    <w:rsid w:val="009A011D"/>
    <w:rsid w:val="009A0611"/>
    <w:rsid w:val="009A3D98"/>
    <w:rsid w:val="009A605F"/>
    <w:rsid w:val="009B10EC"/>
    <w:rsid w:val="009B41E8"/>
    <w:rsid w:val="009B5179"/>
    <w:rsid w:val="009B5BE8"/>
    <w:rsid w:val="009C2C3D"/>
    <w:rsid w:val="009C2EA2"/>
    <w:rsid w:val="009D1405"/>
    <w:rsid w:val="009D7510"/>
    <w:rsid w:val="009E2D55"/>
    <w:rsid w:val="009E4734"/>
    <w:rsid w:val="009E53D7"/>
    <w:rsid w:val="009F608D"/>
    <w:rsid w:val="009F6C8B"/>
    <w:rsid w:val="009F7BAA"/>
    <w:rsid w:val="00A0761B"/>
    <w:rsid w:val="00A10120"/>
    <w:rsid w:val="00A105F4"/>
    <w:rsid w:val="00A24AA0"/>
    <w:rsid w:val="00A34B26"/>
    <w:rsid w:val="00A427B3"/>
    <w:rsid w:val="00A43606"/>
    <w:rsid w:val="00A43652"/>
    <w:rsid w:val="00A45772"/>
    <w:rsid w:val="00A65BF4"/>
    <w:rsid w:val="00A70E60"/>
    <w:rsid w:val="00A75073"/>
    <w:rsid w:val="00A8324F"/>
    <w:rsid w:val="00A851AE"/>
    <w:rsid w:val="00A94B7C"/>
    <w:rsid w:val="00AB20C3"/>
    <w:rsid w:val="00AB5BDA"/>
    <w:rsid w:val="00AB728F"/>
    <w:rsid w:val="00AB791E"/>
    <w:rsid w:val="00AC5703"/>
    <w:rsid w:val="00AD0E2A"/>
    <w:rsid w:val="00AD213D"/>
    <w:rsid w:val="00AE5C5A"/>
    <w:rsid w:val="00B1208A"/>
    <w:rsid w:val="00B20264"/>
    <w:rsid w:val="00B20E1A"/>
    <w:rsid w:val="00B2353E"/>
    <w:rsid w:val="00B2641F"/>
    <w:rsid w:val="00B2712A"/>
    <w:rsid w:val="00B30067"/>
    <w:rsid w:val="00B317CB"/>
    <w:rsid w:val="00B517AE"/>
    <w:rsid w:val="00B528D2"/>
    <w:rsid w:val="00B55938"/>
    <w:rsid w:val="00B67C58"/>
    <w:rsid w:val="00B725F1"/>
    <w:rsid w:val="00B76FB4"/>
    <w:rsid w:val="00B77A38"/>
    <w:rsid w:val="00B80411"/>
    <w:rsid w:val="00B96B00"/>
    <w:rsid w:val="00BB740B"/>
    <w:rsid w:val="00BC3506"/>
    <w:rsid w:val="00BD704E"/>
    <w:rsid w:val="00BE37E4"/>
    <w:rsid w:val="00BE75CE"/>
    <w:rsid w:val="00C039B5"/>
    <w:rsid w:val="00C123B1"/>
    <w:rsid w:val="00C137A7"/>
    <w:rsid w:val="00C4260D"/>
    <w:rsid w:val="00C56F1F"/>
    <w:rsid w:val="00C73231"/>
    <w:rsid w:val="00C73DB8"/>
    <w:rsid w:val="00C75285"/>
    <w:rsid w:val="00C86A10"/>
    <w:rsid w:val="00CA60E8"/>
    <w:rsid w:val="00CC4027"/>
    <w:rsid w:val="00CD4929"/>
    <w:rsid w:val="00CD6123"/>
    <w:rsid w:val="00CE577E"/>
    <w:rsid w:val="00CF5A75"/>
    <w:rsid w:val="00D00048"/>
    <w:rsid w:val="00D10417"/>
    <w:rsid w:val="00D20BBF"/>
    <w:rsid w:val="00D21E13"/>
    <w:rsid w:val="00D237C0"/>
    <w:rsid w:val="00D24FA6"/>
    <w:rsid w:val="00D31626"/>
    <w:rsid w:val="00D3383F"/>
    <w:rsid w:val="00D36EC9"/>
    <w:rsid w:val="00D469F5"/>
    <w:rsid w:val="00D61106"/>
    <w:rsid w:val="00D623FB"/>
    <w:rsid w:val="00D62D67"/>
    <w:rsid w:val="00D6553D"/>
    <w:rsid w:val="00D71C76"/>
    <w:rsid w:val="00D75403"/>
    <w:rsid w:val="00D90B1D"/>
    <w:rsid w:val="00DA1DCA"/>
    <w:rsid w:val="00DB5BA6"/>
    <w:rsid w:val="00DB718D"/>
    <w:rsid w:val="00DC21B1"/>
    <w:rsid w:val="00DC28F1"/>
    <w:rsid w:val="00E04B0E"/>
    <w:rsid w:val="00E06561"/>
    <w:rsid w:val="00E108FB"/>
    <w:rsid w:val="00E1343B"/>
    <w:rsid w:val="00E137CD"/>
    <w:rsid w:val="00E13D1C"/>
    <w:rsid w:val="00E13F30"/>
    <w:rsid w:val="00E17053"/>
    <w:rsid w:val="00E272AE"/>
    <w:rsid w:val="00E325C2"/>
    <w:rsid w:val="00E32EC0"/>
    <w:rsid w:val="00E337F2"/>
    <w:rsid w:val="00E33B11"/>
    <w:rsid w:val="00E456ED"/>
    <w:rsid w:val="00E4620A"/>
    <w:rsid w:val="00E46BF4"/>
    <w:rsid w:val="00E6075E"/>
    <w:rsid w:val="00E93F4F"/>
    <w:rsid w:val="00EB44F7"/>
    <w:rsid w:val="00EC015C"/>
    <w:rsid w:val="00EC02CD"/>
    <w:rsid w:val="00EC4C37"/>
    <w:rsid w:val="00EC6BF1"/>
    <w:rsid w:val="00ED329E"/>
    <w:rsid w:val="00ED65FA"/>
    <w:rsid w:val="00EE2B0C"/>
    <w:rsid w:val="00EF6334"/>
    <w:rsid w:val="00EF645A"/>
    <w:rsid w:val="00F13A03"/>
    <w:rsid w:val="00F42F1F"/>
    <w:rsid w:val="00F53D26"/>
    <w:rsid w:val="00F541B2"/>
    <w:rsid w:val="00F6262A"/>
    <w:rsid w:val="00F65C84"/>
    <w:rsid w:val="00F93220"/>
    <w:rsid w:val="00FA3D50"/>
    <w:rsid w:val="00FA4804"/>
    <w:rsid w:val="00FC3E79"/>
    <w:rsid w:val="00FC485E"/>
    <w:rsid w:val="00FF1EEC"/>
    <w:rsid w:val="00FF7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6f3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numbering" w:customStyle="1" w:styleId="Styl1">
    <w:name w:val="Styl1"/>
    <w:uiPriority w:val="99"/>
    <w:rsid w:val="00DC21B1"/>
    <w:pPr>
      <w:numPr>
        <w:numId w:val="11"/>
      </w:numPr>
    </w:pPr>
  </w:style>
  <w:style w:type="numbering" w:customStyle="1" w:styleId="Styl2">
    <w:name w:val="Styl2"/>
    <w:uiPriority w:val="99"/>
    <w:rsid w:val="00DC21B1"/>
    <w:pPr>
      <w:numPr>
        <w:numId w:val="1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numbering" w:customStyle="1" w:styleId="Styl1">
    <w:name w:val="Styl1"/>
    <w:uiPriority w:val="99"/>
    <w:rsid w:val="00DC21B1"/>
    <w:pPr>
      <w:numPr>
        <w:numId w:val="11"/>
      </w:numPr>
    </w:pPr>
  </w:style>
  <w:style w:type="numbering" w:customStyle="1" w:styleId="Styl2">
    <w:name w:val="Styl2"/>
    <w:uiPriority w:val="99"/>
    <w:rsid w:val="00DC21B1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2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085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5\AdjacencyMergeLette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C66E81-7B43-4D8D-98C7-8120194A4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AdjacencyMergeLetter</Template>
  <TotalTime>0</TotalTime>
  <Pages>1</Pages>
  <Words>53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</vt:lpstr>
    </vt:vector>
  </TitlesOfParts>
  <Company>Ovigo</Company>
  <LinksUpToDate>false</LinksUpToDate>
  <CharactersWithSpaces>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Liczby i cyfry. Klasa 4</dc:subject>
  <dc:creator>Ania</dc:creator>
  <cp:keywords>Wyrażenie, suma, różnica, zapisywanie</cp:keywords>
  <cp:lastModifiedBy>Marcin Marek Kostera</cp:lastModifiedBy>
  <cp:revision>2</cp:revision>
  <cp:lastPrinted>2013-08-16T16:41:00Z</cp:lastPrinted>
  <dcterms:created xsi:type="dcterms:W3CDTF">2013-08-25T09:08:00Z</dcterms:created>
  <dcterms:modified xsi:type="dcterms:W3CDTF">2013-08-25T09:08:00Z</dcterms:modified>
</cp:coreProperties>
</file>